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</w:tc>
        <w:tc>
          <w:p>
            <w:pPr>
              <w:spacing w:before="0" w:after="0" w:line="240" w:lineRule="auto"/>
            </w:pPr>
            <w:r>
              <w:t>Wand / 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97972366" name="ba5215c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2397426" name="ba5215c0-ae4a-11f0-b416-013d21ebccd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29740534" name="ce0878c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5250418" name="ce0878c0-ae4a-11f0-b416-013d21ebccd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38693498" name="de06409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457763" name="de064090-ae4a-11f0-b416-013d21ebccd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Spielzimmer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79360272" name="f6e4381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56005829" name="f6e43810-ae4a-11f0-b416-013d21ebccd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Dusche neu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55500582" name="7e986730-ae4c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393645" name="7e986730-ae4c-11f0-b416-013d21ebccd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Spielzimmer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87995557" name="d99036e0-ae4c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3543858" name="d99036e0-ae4c-11f0-b416-013d21ebccd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Kronenwis 19, 8864 Reichenburg</w:t>
          </w:r>
        </w:p>
        <w:p>
          <w:pPr>
            <w:spacing w:before="0" w:after="0"/>
          </w:pPr>
          <w:r>
            <w:t>539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